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DB79_length_493_mean_cov_5.47667342799</w:t>
      </w:r>
    </w:p>
    <w:p>
      <w:pPr/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