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DB79_length_482_mean_cov_6.78630705394</w:t>
      </w:r>
    </w:p>
    <w:p>
      <w:pPr/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