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DB79_length_473_mean_cov_10.600422833</w:t>
      </w:r>
    </w:p>
    <w:p>
      <w:pPr/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