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DB79_length_458_mean_cov_5.89519650655</w:t>
      </w:r>
    </w:p>
    <w:p>
      <w:pPr/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