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DB79_length_448_mean_cov_17.703125</w:t>
      </w:r>
    </w:p>
    <w:p>
      <w:pPr/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