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DB79_length_423_mean_cov_4.25531914894</w:t>
      </w:r>
    </w:p>
    <w:p>
      <w:pPr/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