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DB79_length_409_mean_cov_4.89486552567</w:t>
      </w:r>
    </w:p>
    <w:p>
      <w:pPr/>
      <w:r>
        <w:t>A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