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DB79_length_402_mean_cov_7.08955223881</w:t>
      </w:r>
    </w:p>
    <w:p>
      <w:pPr/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