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DB79_length_376_mean_cov_5.96808510638</w:t>
      </w:r>
    </w:p>
    <w:p>
      <w:pPr/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