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DB79_length_376_mean_cov_15.710106383</w:t>
      </w:r>
    </w:p>
    <w:p>
      <w:pPr/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