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DB79_length_319_mean_cov_7.5329153605</w:t>
      </w:r>
    </w:p>
    <w:p>
      <w:pPr/>
      <w:r>
        <w:t>C</w:t>
      </w:r>
      <w:r>
        <w:t>A</w:t>
      </w:r>
      <w:r>
        <w:t>T</w:t>
      </w:r>
      <w:r>
        <w:t>G</w:t>
      </w:r>
      <w: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