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DB79_length_311_mean_cov_4.34083601286</w:t>
      </w:r>
    </w:p>
    <w:p>
      <w:pPr/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