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DB79_length_293_mean_cov_5.63139931741</w:t>
      </w:r>
    </w:p>
    <w:p>
      <w:pPr/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