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DB79_length_286_mean_cov_2.62237762238</w:t>
      </w:r>
    </w:p>
    <w:p>
      <w:pPr/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