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DB79_length_283_mean_cov_8.57597173145</w:t>
      </w:r>
    </w:p>
    <w:p>
      <w:pPr/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