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DB79_length_266_mean_cov_14.5676691729</w:t>
      </w:r>
    </w:p>
    <w:p>
      <w:pPr/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