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DB79_length_264_mean_cov_3.97727272727</w:t>
      </w:r>
    </w:p>
    <w:p>
      <w:pPr/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