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DB78_length_599_mean_cov_15.0250417362</w:t>
      </w:r>
    </w:p>
    <w:p>
      <w:pPr/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