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DB78_length_727_mean_cov_8.35625859697</w:t>
      </w:r>
    </w:p>
    <w:p>
      <w:pPr/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