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DB78_length_703_mean_cov_12.1564722617</w:t>
      </w:r>
    </w:p>
    <w:p>
      <w:pPr/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