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DB78_length_688_mean_cov_16.351744186</w:t>
      </w:r>
    </w:p>
    <w:p>
      <w:pPr/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