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DB78_length_673_mean_cov_15.3640416048</w:t>
      </w:r>
    </w:p>
    <w:p>
      <w:pPr/>
      <w:r>
        <w:t>C</w:t>
      </w:r>
      <w:r>
        <w:t>T</w:t>
      </w:r>
      <w:r>
        <w:t>G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