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DB78_length_629_mean_cov_5.86645468998</w:t>
      </w:r>
    </w:p>
    <w:p>
      <w:pPr/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