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DB78_length_579_mean_cov_9.26424870466</w:t>
      </w:r>
    </w:p>
    <w:p>
      <w:pPr/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