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DB78_length_557_mean_cov_12.3859964093</w:t>
      </w:r>
    </w:p>
    <w:p>
      <w:pPr/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