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DB78_length_515_mean_cov_7.57281553398</w:t>
      </w:r>
    </w:p>
    <w:p>
      <w:pPr/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