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DB78_length_501_mean_cov_16.0099800399</w:t>
      </w:r>
    </w:p>
    <w:p>
      <w:pPr/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