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DB78_length_493_mean_cov_11.8661257606</w:t>
      </w:r>
    </w:p>
    <w:p>
      <w:pPr/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