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DB78_length_477_mean_cov_7.90566037736</w:t>
      </w:r>
    </w:p>
    <w:p>
      <w:pPr/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