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DB78_length_391_mean_cov_8.82352941176</w:t>
      </w:r>
    </w:p>
    <w:p>
      <w:pPr/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