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DB78_length_382_mean_cov_7.48691099476</w:t>
      </w:r>
    </w:p>
    <w:p>
      <w:pPr/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