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DB78_length_323_mean_cov_12.5108359133</w:t>
      </w:r>
    </w:p>
    <w:p>
      <w:pPr/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