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DB77_length_309_mean_cov_4.60517799353</w:t>
      </w:r>
    </w:p>
    <w:p>
      <w:pPr/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G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