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DB77_length_724_mean_cov_7.66574585635</w:t>
      </w:r>
    </w:p>
    <w:p>
      <w:pPr/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