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DB77_length_706_mean_cov_11.5694050992</w:t>
      </w:r>
    </w:p>
    <w:p>
      <w:pPr/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