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DB77_length_680_mean_cov_8.75294117647</w:t>
      </w:r>
    </w:p>
    <w:p>
      <w:pPr/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