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DB77_length_545_mean_cov_6.60550458716</w:t>
      </w:r>
    </w:p>
    <w:p>
      <w:pPr/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