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DB77_length_540_mean_cov_8.0537037037</w:t>
      </w:r>
    </w:p>
    <w:p>
      <w:pPr/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G</w:t>
      </w:r>
      <w:r>
        <w:t>C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G</w:t>
      </w:r>
      <w:r>
        <w:t>C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000000"/>
        </w:rPr>
        <w:t>|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