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DB77_length_528_mean_cov_9.62121212121</w:t>
      </w:r>
    </w:p>
    <w:p>
      <w:pPr/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