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DB77_length_466_mean_cov_3.21888412017</w:t>
      </w:r>
    </w:p>
    <w:p>
      <w:pPr/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