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DB77_length_380_mean_cov_5.52631578947</w:t>
      </w:r>
    </w:p>
    <w:p>
      <w:pPr/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