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DB77_length_352_mean_cov_8.52272727273</w:t>
      </w:r>
    </w:p>
    <w:p>
      <w:pPr/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