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DB77_length_333_mean_cov_5.40540540541</w:t>
      </w:r>
    </w:p>
    <w:p>
      <w:pPr/>
      <w:r>
        <w:t>A</w:t>
      </w:r>
      <w:r>
        <w:t>T</w:t>
      </w:r>
      <w:r>
        <w:t>C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