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DB77_length_270_mean_cov_5.0</w:t>
      </w:r>
    </w:p>
    <w:p>
      <w:pPr/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T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