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DB76_length_783_mean_cov_8.37164750958</w:t>
      </w:r>
    </w:p>
    <w:p>
      <w:pPr/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