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DB76_length_670_mean_cov_13.6358208955</w:t>
      </w:r>
    </w:p>
    <w:p>
      <w:pPr/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