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DB76_length_660_mean_cov_9.18787878788</w:t>
      </w:r>
    </w:p>
    <w:p>
      <w:pPr/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