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DB76_length_616_mean_cov_8.66558441558</w:t>
      </w:r>
    </w:p>
    <w:p>
      <w:pPr/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