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DB75_length_579_mean_cov_5.9585492228</w:t>
      </w:r>
    </w:p>
    <w:p>
      <w:pPr/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