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DB75_length_641_mean_cov_7.95631825273</w:t>
      </w:r>
    </w:p>
    <w:p>
      <w:pPr/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